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Fassade / Dach </w:t>
            </w:r>
          </w:p>
          <w:p>
            <w:pPr>
              <w:spacing w:before="0" w:after="0" w:line="240" w:lineRule="auto"/>
            </w:pPr>
            <w:r>
              <w:t>OG- DG </w:t>
            </w:r>
          </w:p>
          <w:p>
            <w:pPr>
              <w:spacing w:before="0" w:after="0" w:line="240" w:lineRule="auto"/>
            </w:pPr>
            <w:r>
              <w:t>Wand / Dach 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99532238" name="f1af6520-d020-11f0-b75a-19b93bdc444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58730977" name="f1af6520-d020-11f0-b75a-19b93bdc4440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WC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25749404" name="bf122bf0-d022-11f0-b75a-19b93bdc444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6742801" name="bf122bf0-d022-11f0-b75a-19b93bdc4440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WC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694962940" name="d33cd490-d022-11f0-b75a-19b93bdc444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36012527" name="d33cd490-d022-11f0-b75a-19b93bdc4440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WC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674496845" name="ec2441f0-d022-11f0-b75a-19b93bdc444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51369178" name="ec2441f0-d022-11f0-b75a-19b93bdc4440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WC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199807240" name="fca73f50-d022-11f0-b75a-19b93bdc444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76063554" name="fca73f50-d022-11f0-b75a-19b93bdc4440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Gang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</w:tc>
        <w:tc>
          <w:p>
            <w:pPr>
              <w:spacing w:before="0" w:after="0" w:line="240" w:lineRule="auto"/>
            </w:pPr>
            <w:r>
              <w:t>Elektrotableau 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361485015" name="462a1080-d023-11f0-b75a-19b93bdc444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62360942" name="462a1080-d023-11f0-b75a-19b93bdc4440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Waschküche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971840322" name="dda360b0-d023-11f0-b75a-19b93bdc444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18023491" name="dda360b0-d023-11f0-b75a-19b93bdc4440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Waschküche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365354738" name="f0c01bc0-d023-11f0-b75a-19b93bdc444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82811847" name="f0c01bc0-d023-11f0-b75a-19b93bdc4440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Waschküche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364125319" name="04080580-d024-11f0-b75a-19b93bdc444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0971534" name="04080580-d024-11f0-b75a-19b93bdc4440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Waschküche/ Garage / Wohnzimner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198925901" name="1363e800-d024-11f0-b75a-19b93bdc444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70283666" name="1363e800-d024-11f0-b75a-19b93bdc4440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gesamtes Haus </w:t>
            </w:r>
          </w:p>
          <w:p>
            <w:pPr>
              <w:spacing w:before="0" w:after="0" w:line="240" w:lineRule="auto"/>
            </w:pPr>
            <w:r>
              <w:t>UG - DG 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</w:tc>
        <w:tc>
          <w:p>
            <w:pPr>
              <w:spacing w:before="0" w:after="0" w:line="240" w:lineRule="auto"/>
            </w:pPr>
            <w:r>
              <w:t>Fallrohr 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432540949" name="af8ed960-d024-11f0-b75a-19b93bdc444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3908951" name="af8ed960-d024-11f0-b75a-19b93bdc4440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Fensterflügel </w:t>
            </w:r>
          </w:p>
          <w:p>
            <w:pPr>
              <w:spacing w:before="0" w:after="0" w:line="240" w:lineRule="auto"/>
            </w:pPr>
            <w:r>
              <w:t>UG-OG </w:t>
            </w:r>
          </w:p>
          <w:p>
            <w:pPr>
              <w:spacing w:before="0" w:after="0" w:line="240" w:lineRule="auto"/>
            </w:pPr>
            <w:r>
              <w:t>Fensterkitt </w:t>
            </w:r>
          </w:p>
        </w:tc>
        <w:tc>
          <w:p>
            <w:pPr>
              <w:spacing w:before="0" w:after="0" w:line="240" w:lineRule="auto"/>
            </w:pPr>
            <w:r>
              <w:t>Fensterflügel </w:t>
            </w:r>
          </w:p>
        </w:tc>
        <w:tc>
          <w:p>
            <w:pPr>
              <w:spacing w:before="0" w:after="0" w:line="240" w:lineRule="auto"/>
            </w:pPr>
            <w:r>
              <w:t>Fensterkitt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236505003" name="848febf0-d024-11f0-b75a-19b93bdc444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16778150" name="848febf0-d024-11f0-b75a-19b93bdc4440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WC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487186813" name="1552f150-d025-11f0-b75a-19b93bdc444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55332599" name="1552f150-d025-11f0-b75a-19b93bdc4440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/ Decke / Boden </w:t>
            </w:r>
          </w:p>
        </w:tc>
        <w:tc>
          <w:p>
            <w:pPr>
              <w:spacing w:before="0" w:after="0" w:line="240" w:lineRule="auto"/>
            </w:pPr>
            <w:r>
              <w:t>Wand / Decke / Boden </w:t>
            </w:r>
          </w:p>
        </w:tc>
        <w:tc>
          <w:p>
            <w:pPr>
              <w:spacing w:before="0" w:after="0" w:line="240" w:lineRule="auto"/>
            </w:pPr>
            <w:r>
              <w:t>Putz / 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124325671" name="d449d060-d025-11f0-b75a-19b93bdc444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68400928" name="d449d060-d025-11f0-b75a-19b93bdc4440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Hirschwiese 8, 8730 Uznach</w:t>
          </w:r>
        </w:p>
        <w:p>
          <w:pPr>
            <w:spacing w:before="0" w:after="0"/>
          </w:pPr>
          <w:r>
            <w:t>619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media/document_image_rId16.jpeg" Type="http://schemas.openxmlformats.org/officeDocument/2006/relationships/image" Id="rId16"/>
    <Relationship Target="media/document_image_rId17.jpeg" Type="http://schemas.openxmlformats.org/officeDocument/2006/relationships/image" Id="rId17"/>
    <Relationship Target="footer.xml" Type="http://schemas.openxmlformats.org/officeDocument/2006/relationships/footer" Id="rId1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